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struggle over power or influence within organizations that can grant benefits or privileges best defines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Apathy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Politics and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7.1.1 - Define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oldest purpose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maintain order by protecting members of society from external threats and internal criminal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print money and control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guarantee freedom and liberty for all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act to protect the rights of the minority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establish benefits for the wealthiest individuals in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3"/>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Politics and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7.1.3 - Identify the problems that government is meant to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government can be found in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food you 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schools most children attend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sales tax you pay on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distribution of the assets of the deceased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3"/>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Politics and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7.1.3 - Identify the problems that government is meant to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liberty?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freedom to do whatever you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value available only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greatest freedom of the individual consistent with the freedom of other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value that is incompatible with government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value that can be taken away by the government, according to the U.S. Constitution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3"/>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Politics and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7.1.3 - Identify the problems that government is meant to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do governments have authority?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they adhere to special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people always obey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they control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they have the right and power to enforce their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they establish liberty and order in societies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Politics and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7.3.2 - Explain the concept of 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legitimacy?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condition of having too much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popular acceptance of the right and power of a government or other entity to exercise liberty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popular acceptance of the right and power of a government or other entity to exercise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is only needed in time of emergency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is possible with only a narrow base of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3"/>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Politics and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7.1.3 - Identify the problems that government is meant to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government has the right and power to enforce its decisions, the government has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Legitimacy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 powers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3"/>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Politics and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7.1.3 - Identify the problems that government is meant to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Why did the framers of the Constitution not create a direct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not the best way to resist corrupt politicians.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democracy had never been used before.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 had expressed support for a government similar to a monarchy.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worried about the efficiency of ballot-counting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believed the rights of the minority would be suppressed by the dominating majority.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1"/>
              <w:gridCol w:w="6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8.3.3 - Compare a representative democracy with a direct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Pluralist theory proposes that interests are protected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majorities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Elected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 and political elites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4"/>
              <w:gridCol w:w="6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5.2.9 - Explain the importance of interest groups on our political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elite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implies that the president must come from the party that holds the majority in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emphasizes governmental control over economic policy, but not social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viewed by political scientists as a theory that works well as a description of both how democracies should function and how democracies actually do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indicates that a single ruler controls all aspects of the government, but not economic and social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perspective that society is ruled by a small number of people who exercise power to further their self-interests.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8.3.5 - Differentiate between elite theory and pluralist 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2:04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government of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direct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constitutional monarchy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parliamentary democracy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8.3.2 - Describe a republic.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As a political value, how is equality defined?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people should make the same amount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people should be in a position to succeed economically.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people should have equal access to their elected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people have access to the courts to enforce their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people are of equal worth.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3"/>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7.1.3 - Identify the problems that government is meant to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holds that society is really ruled by a small number of people who exercise power to further their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Dominant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8.3.5 - Differentiate between elite theory and pluralist 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political theory that holds that government should follow popular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centralism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8.1.3 - Explain the main tenets of a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referendum?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Congress rejects a law passed by a 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U.S. Supreme Court rejects a law because it violates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president refers his budget plan to Congress before the start of a fiscal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 state legislature refers an act of legislation to the voters for approval or disapproval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voters choose the candidates who will represent their political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8.1.3 - Explain the main tenets of a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If voters are unhappy with the performance of an elected officer, which of the following can be used to remove that person from office?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referendum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initiative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cloture call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recall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8.1.3 - Explain the main tenets of a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universal suffrage refers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of all citizens to run for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of all adults to vote for a representative in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of universal health care for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all persons deserve a fair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system of relationships between the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8.1.3 - Explain the main tenets of a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 for the dangers of uneducated mob rule led James Madison to caution against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assemble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Freedom of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republics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Popular sovereignty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democracy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1"/>
              <w:gridCol w:w="6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8.3.3 - Compare a representative democracy with a direct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modern democracies practice to ensure that majority rule does not become oppressive?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limit political participation to those who are properly educated.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guarantee the rights of the minority.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reject the concept of free, competitive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apply term limits to elected officials.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two-thirds support of the legislature before a law can be enacted.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1"/>
              <w:gridCol w:w="6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8.3.3 - Compare a representative democracy with a direct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elite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implies that the president must come from the party that holds the majority in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emphasizes governmental control over economic policy, but not social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viewed by political scientists as a theory that works well as a description of both how democracies should function and how democracies actually do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indicates that a single ruler controls all aspects of the government, but not economic and social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perspective that society is ruled by a small number of people who exercise power to further their self-interests.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8.3.5 - Differentiate between elite theory and pluralist 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shows that the Founding Fathers wanted to create distance between the people and their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election of House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Passage of the 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 of senators by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three-fifths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 of the armed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8.3.2 - Describe a republic.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description of capitalism?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system in which the means of production are owned by 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system in which a small group of people owns the majority of the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system in which the use of property is controlled by majority 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system in which production and property are privately owned, with a minimum of government interference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idea in theory but not practically applicable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11.1.1 - Explain the main tenets of laissez-faire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tends to favor an economic system in which business enterprises and key industries are privately owned. This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11.1.1 - Explain the main tenets of laissez-faire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political socialization refers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by which beliefs and values are transmitted to new immigrants and to our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movements in support of 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by which religious values are transmitted only through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gradual development of social programs within our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taking over the economic sector of the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3"/>
              <w:gridCol w:w="6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we have religious freedom, both to practice a religion of our choosing and to be free of state-imposed religions. This idea is one of many freedoms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liberties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freedoms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liberties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3"/>
              <w:gridCol w:w="6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basic guarantees of liberty are found in which of the following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Declaration of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Magna Carta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Rights and Responsibilities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Preamble to the Articles of Confederation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3"/>
              <w:gridCol w:w="6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capitalist system in the United States is based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 of market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distribution of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Constraining the right to enter into contracts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11.1.1 - Explain the main tenets of laissez-faire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American citizens tend to believe?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 big and 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 small and restrained.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hold contradictory opinions about the size of government and the role it should play in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 active in economic areas but not social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 active in social areas but not economic areas.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3"/>
              <w:gridCol w:w="6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dominant political culture in the United States, with Western European roots, includes which of the following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bias toward 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Judeo-Christian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 of private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as the dominant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3"/>
              <w:gridCol w:w="6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comprehensive set of beliefs about the nature of people and the role of government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3"/>
              <w:gridCol w:w="6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political philosophies holds the belief that individuals are responsible for their well-being, proposes a limited role of government, and supports policies favoring traditional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political groups strongly supports property rights and opposes attempts to regulate personal behavior and moral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people have a fairly consistent view over a range of policy choices, they are said to have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alliance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democratic ideal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3"/>
              <w:gridCol w:w="6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would favor government efforts to increase equality and more support for those in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believes that lower taxes will prompt greater economic growth that will ultimately benefit everyone, including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believes that the government should avoid interference in economic or social matters?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An American who supports the creation of election districts that are likely to vote for minority candidates for public office and wants more regulations on business is likely to be of what political ideology?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policy that political liberals would likely endorse?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role for the national government in helping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action to support traditional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and Economic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the individual is responsible for his or her own well-being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belief that government should have no role in providing health care and that people need to be responsible for their own health care fits which of the following ideologies?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Neoliberal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policy that conservatives would likely endorse?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Cutting military expenditures to fund social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 the welfare of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role for the government in helping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regulation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Tolerance for political and social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liberals or conservatives, socialists advocate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liberties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investment in governmental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Replacing investor ownership of businesses with government ownership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true of libertarians?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advocate for the redistribution of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advocate for government regulation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advocate for a government-funded health-care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strongly oppose most government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want government action to support traditional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leads to increased disagreement among congressional Republicans and Democrats on legislation?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 watching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separation of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Differing opinions about congressional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growing power of the presidency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3"/>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7.1.3 - Identify the problems that government is meant to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Those that want to continue traditional practices and place a high value on order would be considered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Those who oppose government attempts to regulate personal behavior and promote moral values could be categorized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both parties cannot agree on legislation and refuse to negotiate, it is known as which of the following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Counterbalance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62"/>
              <w:gridCol w:w="6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reason that the U.S. Latino population is growing more quickly than other ethnic populations?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higher fertility rate and lower infant mortality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longer life expectancy and a higher fertility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and a lower death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and a higher fertility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and a longer life expectancy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3"/>
              <w:gridCol w:w="6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Changing Face of America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age groups is growing fastest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23"/>
              <w:gridCol w:w="6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Changing Face of America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pluralist model of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8.3.5 - Differentiate between elite theory and pluralist 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direct democracy with representative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8"/>
              <w:gridCol w:w="6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8.3.3 - Compare a representative democracy with a direct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concepts of equality of opportunity and equality of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91"/>
              <w:gridCol w:w="6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7.1.3 - Identify the problems that government is meant to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elite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8.3.5 - Differentiate between elite theory and pluralist 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dominant forms of economic theory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0"/>
              <w:gridCol w:w="6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the principle of equal treatment for all groups of Americans sometimes conflicts with the concept of liberty.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0"/>
              <w:gridCol w:w="6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system of government utilized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8.1.4 - Examine the advantages and disadvantages of living in a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the American founders did not adopt a system of direct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8.1.4 - Examine the advantages and disadvantages of living in a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the ideologies of liberals and libertarians.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a liberal, a libertarian, and a conservative would respond to a government program used to promote traditional moral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demographic change is influencing the U.S. political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0"/>
              <w:gridCol w:w="6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Changing Face of America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7.2.2 - Explain the ideals that have been central to American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pluralism with elitism or elite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8.3.5 - Differentiate between elite theory and pluralist 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the ideologies of conservatives and libertarians.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main doctrines of American liberalism.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main doctrines of American conservatism.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Political Ideologies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5.1.5 - Contrast liberalism, conservatism, libertarianism, and socialism.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two fundamental values held by most Americans.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Fundamental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8.1.4 - Examine the advantages and disadvantages of living in a democracy.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criticisms of pluralism.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Democracy and Other Forms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8.3.5 - Differentiate between elite theory and pluralist 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5:21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The Democratic Republic</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Democratic Republic</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